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rFonts w:ascii="Times New Roman" w:hAnsi="Times New Roman"/>
          <w:b w:val="false"/>
          <w:b w:val="false"/>
          <w:i w:val="false"/>
          <w:i w:val="false"/>
          <w:color w:val="000000"/>
          <w:sz w:val="28"/>
        </w:rPr>
      </w:pPr>
      <w:r>
        <w:rPr/>
      </w:r>
    </w:p>
    <w:p>
      <w:pPr>
        <w:pStyle w:val="Normal"/>
        <w:spacing w:lineRule="exact" w:line="264" w:before="0" w:after="0"/>
        <w:ind w:firstLine="600"/>
        <w:jc w:val="left"/>
        <w:rPr/>
      </w:pPr>
      <w:r>
        <w:rPr>
          <w:rFonts w:ascii="Times New Roman" w:hAnsi="Times New Roman"/>
          <w:b/>
          <w:i w:val="false"/>
          <w:color w:val="000000"/>
          <w:sz w:val="28"/>
        </w:rPr>
        <w:t>ПОЯСНИТЕЛЬНАЯ ЗАПИСКА</w:t>
      </w:r>
    </w:p>
    <w:p>
      <w:pPr>
        <w:pStyle w:val="Normal"/>
        <w:spacing w:lineRule="exact" w:line="264" w:before="0" w:after="0"/>
        <w:ind w:firstLine="600"/>
        <w:jc w:val="both"/>
        <w:rPr/>
      </w:pPr>
      <w:r>
        <w:rPr>
          <w:rFonts w:ascii="Times New Roman" w:hAnsi="Times New Roman"/>
          <w:b w:val="false"/>
          <w:i w:val="false"/>
          <w:color w:val="000000"/>
          <w:sz w:val="28"/>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pPr>
        <w:pStyle w:val="Normal"/>
        <w:spacing w:before="0" w:after="0"/>
        <w:ind w:firstLine="600"/>
        <w:jc w:val="both"/>
        <w:rPr/>
      </w:pPr>
      <w:r>
        <w:rPr>
          <w:rFonts w:ascii="Times New Roman" w:hAnsi="Times New Roman"/>
          <w:b w:val="false"/>
          <w:i w:val="false"/>
          <w:color w:val="000000"/>
          <w:sz w:val="28"/>
        </w:rPr>
        <w:t>Основными задачами программы по ОРКСЭ являются:</w:t>
      </w:r>
    </w:p>
    <w:p>
      <w:pPr>
        <w:pStyle w:val="Normal"/>
        <w:spacing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pStyle w:val="Normal"/>
        <w:spacing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pStyle w:val="Normal"/>
        <w:spacing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формирование ценностносмысловой сферы личности с учётом мировоззренческих и культурных особенностей и потребностей семьи;</w:t>
      </w:r>
    </w:p>
    <w:p>
      <w:pPr>
        <w:pStyle w:val="Normal"/>
        <w:spacing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pStyle w:val="Normal"/>
        <w:spacing w:before="0" w:after="0"/>
        <w:ind w:firstLine="600"/>
        <w:jc w:val="both"/>
        <w:rPr/>
      </w:pPr>
      <w:r>
        <w:rPr>
          <w:rFonts w:ascii="Times New Roman" w:hAnsi="Times New Roman"/>
          <w:b w:val="false"/>
          <w:i w:val="false"/>
          <w:color w:val="000000"/>
          <w:sz w:val="28"/>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pPr>
        <w:pStyle w:val="Normal"/>
        <w:spacing w:before="0" w:after="0"/>
        <w:ind w:firstLine="600"/>
        <w:jc w:val="both"/>
        <w:rPr/>
      </w:pPr>
      <w:r>
        <w:rPr>
          <w:rFonts w:ascii="Times New Roman" w:hAnsi="Times New Roman"/>
          <w:b w:val="false"/>
          <w:i w:val="false"/>
          <w:color w:val="000000"/>
          <w:sz w:val="28"/>
        </w:rPr>
        <w:t>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pStyle w:val="Normal"/>
        <w:spacing w:before="0" w:after="0"/>
        <w:ind w:firstLine="600"/>
        <w:jc w:val="both"/>
        <w:rPr/>
      </w:pPr>
      <w:r>
        <w:rPr>
          <w:rFonts w:ascii="Times New Roman" w:hAnsi="Times New Roman"/>
          <w:b w:val="false"/>
          <w:i w:val="false"/>
          <w:color w:val="000000"/>
          <w:sz w:val="28"/>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before="0" w:after="0"/>
        <w:ind w:firstLine="600"/>
        <w:jc w:val="both"/>
        <w:rPr/>
      </w:pPr>
      <w:r>
        <w:rPr>
          <w:rFonts w:ascii="Times New Roman" w:hAnsi="Times New Roman"/>
          <w:b w:val="false"/>
          <w:i w:val="false"/>
          <w:color w:val="000000"/>
          <w:sz w:val="28"/>
        </w:rPr>
        <w:t>Общее число часов, рекомендованных для изучения ОРКСЭ, ‒ 34 часа (один час в неделю в 4 классе).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before="0" w:after="0"/>
        <w:ind w:left="120" w:hanging="0"/>
        <w:jc w:val="left"/>
        <w:rPr/>
      </w:pPr>
      <w:r>
        <w:rPr/>
      </w:r>
    </w:p>
    <w:p>
      <w:pPr>
        <w:pStyle w:val="Normal"/>
        <w:spacing w:lineRule="exact" w:line="257" w:before="0" w:after="0"/>
        <w:ind w:left="120" w:hanging="0"/>
        <w:jc w:val="both"/>
        <w:rPr/>
      </w:pPr>
      <w:r>
        <w:rPr>
          <w:rFonts w:ascii="Times New Roman" w:hAnsi="Times New Roman"/>
          <w:b/>
          <w:i w:val="false"/>
          <w:color w:val="000000"/>
          <w:sz w:val="28"/>
        </w:rPr>
        <w:t>Модуль «Основы православной культуры»</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pPr>
        <w:pStyle w:val="Normal"/>
        <w:spacing w:before="0" w:after="0"/>
        <w:ind w:firstLine="600"/>
        <w:jc w:val="both"/>
        <w:rPr/>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pStyle w:val="Normal"/>
        <w:spacing w:before="0" w:after="0"/>
        <w:ind w:left="120" w:hanging="0"/>
        <w:jc w:val="both"/>
        <w:rPr/>
      </w:pPr>
      <w:r>
        <w:rPr/>
      </w:r>
    </w:p>
    <w:p>
      <w:pPr>
        <w:pStyle w:val="Normal"/>
        <w:spacing w:before="0" w:after="0"/>
        <w:ind w:left="120" w:hanging="0"/>
        <w:jc w:val="both"/>
        <w:rPr/>
      </w:pPr>
      <w:r>
        <w:rPr/>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Модуль «Основы исламской культуры»</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pStyle w:val="Normal"/>
        <w:spacing w:before="0" w:after="0"/>
        <w:ind w:left="120" w:hanging="0"/>
        <w:jc w:val="both"/>
        <w:rPr/>
      </w:pPr>
      <w:r>
        <w:rPr/>
      </w:r>
    </w:p>
    <w:p>
      <w:pPr>
        <w:pStyle w:val="Normal"/>
        <w:spacing w:before="0" w:after="0"/>
        <w:ind w:left="120" w:hanging="0"/>
        <w:jc w:val="both"/>
        <w:rPr/>
      </w:pPr>
      <w:r>
        <w:rPr/>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Модуль «Основы буддийской культуры»</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pStyle w:val="Normal"/>
        <w:spacing w:before="0" w:after="0"/>
        <w:ind w:left="120" w:hanging="0"/>
        <w:jc w:val="both"/>
        <w:rPr/>
      </w:pPr>
      <w:r>
        <w:rPr/>
      </w:r>
    </w:p>
    <w:p>
      <w:pPr>
        <w:pStyle w:val="Normal"/>
        <w:spacing w:before="0" w:after="0"/>
        <w:ind w:left="120" w:hanging="0"/>
        <w:jc w:val="both"/>
        <w:rPr/>
      </w:pPr>
      <w:r>
        <w:rPr/>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Модуль «Основы иудейской культуры»</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pStyle w:val="Normal"/>
        <w:spacing w:before="0" w:after="0"/>
        <w:ind w:left="120" w:hanging="0"/>
        <w:jc w:val="both"/>
        <w:rPr/>
      </w:pPr>
      <w:r>
        <w:rPr/>
      </w:r>
    </w:p>
    <w:p>
      <w:pPr>
        <w:pStyle w:val="Normal"/>
        <w:spacing w:before="0" w:after="0"/>
        <w:ind w:left="120" w:hanging="0"/>
        <w:jc w:val="both"/>
        <w:rPr/>
      </w:pPr>
      <w:r>
        <w:rPr/>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Модуль «Основы религиозных культур народов России»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pStyle w:val="Normal"/>
        <w:spacing w:before="0" w:after="0"/>
        <w:ind w:left="120" w:hanging="0"/>
        <w:jc w:val="both"/>
        <w:rPr/>
      </w:pPr>
      <w:r>
        <w:rPr/>
      </w:r>
    </w:p>
    <w:p>
      <w:pPr>
        <w:pStyle w:val="Normal"/>
        <w:spacing w:before="0" w:after="0"/>
        <w:ind w:left="120" w:hanging="0"/>
        <w:jc w:val="both"/>
        <w:rPr/>
      </w:pPr>
      <w:r>
        <w:rPr/>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Модуль «Основы светской этики»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pPr>
        <w:pStyle w:val="Normal"/>
        <w:spacing w:before="0" w:after="0"/>
        <w:ind w:left="120" w:hanging="0"/>
        <w:jc w:val="both"/>
        <w:rPr/>
      </w:pPr>
      <w:r>
        <w:rPr/>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before="0" w:after="0"/>
        <w:ind w:firstLine="600"/>
        <w:jc w:val="both"/>
        <w:rPr/>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pStyle w:val="Normal"/>
        <w:spacing w:before="0" w:after="0"/>
        <w:ind w:left="120" w:hanging="0"/>
        <w:jc w:val="both"/>
        <w:rPr/>
      </w:pPr>
      <w:r>
        <w:rPr>
          <w:rFonts w:ascii="Times New Roman" w:hAnsi="Times New Roman"/>
          <w:b/>
          <w:i w:val="false"/>
          <w:color w:val="000000"/>
          <w:sz w:val="28"/>
        </w:rPr>
        <w:t>ПЛАНИРУЕМЫЕ РЕЗУЛЬТАТЫ ОСВОЕНИЯ УЧЕБНОГО ПРЕДМЕТА «ОСНОВЫ РЕЛИГИОЗНЫХ КУЛЬТУР И СВЕТСКОЙ ЭТИКИ» НА УРОВНЕ НАЧАЛЬНОГО ОБЩЕГО ОБРАЗОВАНИЯ</w:t>
      </w:r>
    </w:p>
    <w:p>
      <w:pPr>
        <w:pStyle w:val="Normal"/>
        <w:spacing w:before="0" w:after="0"/>
        <w:ind w:left="120" w:hanging="0"/>
        <w:jc w:val="both"/>
        <w:rPr/>
      </w:pPr>
      <w:r>
        <w:rPr/>
      </w:r>
    </w:p>
    <w:p>
      <w:pPr>
        <w:pStyle w:val="Normal"/>
        <w:spacing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9" w:before="0" w:after="0"/>
        <w:ind w:firstLine="600"/>
        <w:jc w:val="both"/>
        <w:rPr/>
      </w:pPr>
      <w:r>
        <w:rPr>
          <w:rFonts w:ascii="Times New Roman" w:hAnsi="Times New Roman"/>
          <w:b w:val="false"/>
          <w:i w:val="false"/>
          <w:color w:val="000000"/>
          <w:sz w:val="28"/>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pPr>
        <w:pStyle w:val="Normal"/>
        <w:spacing w:lineRule="exact" w:line="269" w:before="0" w:after="0"/>
        <w:ind w:firstLine="600"/>
        <w:jc w:val="both"/>
        <w:rPr/>
      </w:pPr>
      <w:r>
        <w:rPr>
          <w:rFonts w:ascii="Times New Roman" w:hAnsi="Times New Roman"/>
          <w:b w:val="false"/>
          <w:i w:val="false"/>
          <w:color w:val="000000"/>
          <w:sz w:val="28"/>
        </w:rPr>
        <w:t>В результате изучения ОРКСЭ на уровне начального общего образования у обучающегося будут сформированы следующие личностные результаты:</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осознавать право гражданина Российской Федерации исповедовать любую традиционную религию или не исповедовать никакой религии;</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pStyle w:val="Normal"/>
        <w:numPr>
          <w:ilvl w:val="0"/>
          <w:numId w:val="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необходимость бережного отношения к материальным и духовным ценностям.</w:t>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w:t>
      </w:r>
    </w:p>
    <w:p>
      <w:pPr>
        <w:pStyle w:val="Normal"/>
        <w:numPr>
          <w:ilvl w:val="0"/>
          <w:numId w:val="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pStyle w:val="Normal"/>
        <w:numPr>
          <w:ilvl w:val="0"/>
          <w:numId w:val="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pStyle w:val="Normal"/>
        <w:numPr>
          <w:ilvl w:val="0"/>
          <w:numId w:val="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pStyle w:val="Normal"/>
        <w:numPr>
          <w:ilvl w:val="0"/>
          <w:numId w:val="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pStyle w:val="Normal"/>
        <w:numPr>
          <w:ilvl w:val="0"/>
          <w:numId w:val="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pStyle w:val="Normal"/>
        <w:numPr>
          <w:ilvl w:val="0"/>
          <w:numId w:val="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pStyle w:val="Normal"/>
        <w:numPr>
          <w:ilvl w:val="0"/>
          <w:numId w:val="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pStyle w:val="Normal"/>
        <w:numPr>
          <w:ilvl w:val="0"/>
          <w:numId w:val="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pPr>
        <w:pStyle w:val="Normal"/>
        <w:numPr>
          <w:ilvl w:val="0"/>
          <w:numId w:val="2"/>
        </w:numPr>
        <w:spacing w:before="0" w:after="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и исследовательские действия:</w:t>
      </w:r>
    </w:p>
    <w:p>
      <w:pPr>
        <w:pStyle w:val="Normal"/>
        <w:numPr>
          <w:ilvl w:val="0"/>
          <w:numId w:val="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pStyle w:val="Normal"/>
        <w:numPr>
          <w:ilvl w:val="0"/>
          <w:numId w:val="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pStyle w:val="Normal"/>
        <w:numPr>
          <w:ilvl w:val="0"/>
          <w:numId w:val="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pPr>
        <w:pStyle w:val="Normal"/>
        <w:numPr>
          <w:ilvl w:val="0"/>
          <w:numId w:val="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pStyle w:val="Normal"/>
        <w:numPr>
          <w:ilvl w:val="0"/>
          <w:numId w:val="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выполнять совместные проектные задания с использованием предложенного образца. </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4"/>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 (или) к гражданской этике;</w:t>
      </w:r>
    </w:p>
    <w:p>
      <w:pPr>
        <w:pStyle w:val="Normal"/>
        <w:numPr>
          <w:ilvl w:val="0"/>
          <w:numId w:val="4"/>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pStyle w:val="Normal"/>
        <w:numPr>
          <w:ilvl w:val="0"/>
          <w:numId w:val="4"/>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pStyle w:val="Normal"/>
        <w:numPr>
          <w:ilvl w:val="0"/>
          <w:numId w:val="4"/>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Fonts w:ascii="Times New Roman" w:hAnsi="Times New Roman"/>
          <w:b/>
          <w:i w:val="false"/>
          <w:color w:val="000000"/>
          <w:sz w:val="28"/>
        </w:rPr>
        <w:t>Общение:</w:t>
      </w:r>
    </w:p>
    <w:p>
      <w:pPr>
        <w:pStyle w:val="Normal"/>
        <w:numPr>
          <w:ilvl w:val="0"/>
          <w:numId w:val="5"/>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pStyle w:val="Normal"/>
        <w:numPr>
          <w:ilvl w:val="0"/>
          <w:numId w:val="5"/>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pStyle w:val="Normal"/>
        <w:numPr>
          <w:ilvl w:val="0"/>
          <w:numId w:val="5"/>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Fonts w:ascii="Times New Roman" w:hAnsi="Times New Roman"/>
          <w:b/>
          <w:i w:val="false"/>
          <w:color w:val="000000"/>
          <w:sz w:val="28"/>
        </w:rPr>
        <w:t>Самоорганизация и самоконтроль:</w:t>
      </w:r>
    </w:p>
    <w:p>
      <w:pPr>
        <w:pStyle w:val="Normal"/>
        <w:numPr>
          <w:ilvl w:val="0"/>
          <w:numId w:val="6"/>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pStyle w:val="Normal"/>
        <w:numPr>
          <w:ilvl w:val="0"/>
          <w:numId w:val="6"/>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pStyle w:val="Normal"/>
        <w:numPr>
          <w:ilvl w:val="0"/>
          <w:numId w:val="6"/>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pStyle w:val="Normal"/>
        <w:numPr>
          <w:ilvl w:val="0"/>
          <w:numId w:val="6"/>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pStyle w:val="Normal"/>
        <w:numPr>
          <w:ilvl w:val="0"/>
          <w:numId w:val="6"/>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pPr>
        <w:pStyle w:val="Normal"/>
        <w:spacing w:before="0" w:after="0"/>
        <w:ind w:left="120" w:hanging="0"/>
        <w:jc w:val="both"/>
        <w:rPr/>
      </w:pPr>
      <w:r>
        <w:rPr>
          <w:rFonts w:ascii="Times New Roman" w:hAnsi="Times New Roman"/>
          <w:b/>
          <w:i w:val="false"/>
          <w:color w:val="000000"/>
          <w:sz w:val="28"/>
        </w:rPr>
        <w:t>Совместная деятельность:</w:t>
      </w:r>
    </w:p>
    <w:p>
      <w:pPr>
        <w:pStyle w:val="Normal"/>
        <w:numPr>
          <w:ilvl w:val="0"/>
          <w:numId w:val="7"/>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pStyle w:val="Normal"/>
        <w:numPr>
          <w:ilvl w:val="0"/>
          <w:numId w:val="7"/>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pStyle w:val="Normal"/>
        <w:numPr>
          <w:ilvl w:val="0"/>
          <w:numId w:val="7"/>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ПРЕДМЕТНЫЕ РЕЗУЛЬТАТЫ</w:t>
      </w:r>
    </w:p>
    <w:p>
      <w:pPr>
        <w:pStyle w:val="Normal"/>
        <w:spacing w:before="0" w:after="0"/>
        <w:ind w:firstLine="600"/>
        <w:jc w:val="both"/>
        <w:rPr/>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ОРКСЭ:</w:t>
      </w:r>
    </w:p>
    <w:p>
      <w:pPr>
        <w:pStyle w:val="Normal"/>
        <w:spacing w:before="0" w:after="0"/>
        <w:ind w:left="120" w:hanging="0"/>
        <w:jc w:val="both"/>
        <w:rPr/>
      </w:pPr>
      <w:r>
        <w:rPr>
          <w:rFonts w:ascii="Times New Roman" w:hAnsi="Times New Roman"/>
          <w:b/>
          <w:i w:val="false"/>
          <w:color w:val="000000"/>
          <w:sz w:val="28"/>
        </w:rPr>
        <w:t>Модуль «Основы православной культуры»:</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pStyle w:val="Normal"/>
        <w:numPr>
          <w:ilvl w:val="0"/>
          <w:numId w:val="8"/>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pStyle w:val="Normal"/>
        <w:spacing w:before="0" w:after="0"/>
        <w:ind w:left="120" w:hanging="0"/>
        <w:jc w:val="both"/>
        <w:rPr/>
      </w:pPr>
      <w:r>
        <w:rPr>
          <w:rFonts w:ascii="Times New Roman" w:hAnsi="Times New Roman"/>
          <w:b/>
          <w:i w:val="false"/>
          <w:color w:val="000000"/>
          <w:sz w:val="28"/>
        </w:rPr>
        <w:t>Модуль «Основы исламской культуры»</w:t>
      </w:r>
    </w:p>
    <w:p>
      <w:pPr>
        <w:pStyle w:val="Normal"/>
        <w:spacing w:before="0" w:after="0"/>
        <w:ind w:firstLine="600"/>
        <w:jc w:val="both"/>
        <w:rPr/>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праздниках в исламе (Уразабайрам, Курбанбайрам, Маулид);</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pStyle w:val="Normal"/>
        <w:numPr>
          <w:ilvl w:val="0"/>
          <w:numId w:val="9"/>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 нравственной культуре, традиции.</w:t>
      </w:r>
    </w:p>
    <w:p>
      <w:pPr>
        <w:pStyle w:val="Normal"/>
        <w:spacing w:lineRule="exact" w:line="264" w:before="0" w:after="0"/>
        <w:ind w:left="120" w:hanging="0"/>
        <w:jc w:val="both"/>
        <w:rPr/>
      </w:pPr>
      <w:r>
        <w:rPr>
          <w:rFonts w:ascii="Times New Roman" w:hAnsi="Times New Roman"/>
          <w:b/>
          <w:i w:val="false"/>
          <w:color w:val="000000"/>
          <w:sz w:val="28"/>
        </w:rPr>
        <w:t>Модуль «Основы буддийской культуры»</w:t>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праздниках в буддизме, аскезе;</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в буддийской традиции;</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pStyle w:val="Normal"/>
        <w:numPr>
          <w:ilvl w:val="0"/>
          <w:numId w:val="10"/>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pStyle w:val="Normal"/>
        <w:spacing w:before="0" w:after="0"/>
        <w:ind w:left="120" w:hanging="0"/>
        <w:jc w:val="both"/>
        <w:rPr/>
      </w:pPr>
      <w:r>
        <w:rPr>
          <w:rFonts w:ascii="Times New Roman" w:hAnsi="Times New Roman"/>
          <w:b/>
          <w:i w:val="false"/>
          <w:color w:val="000000"/>
          <w:sz w:val="28"/>
        </w:rPr>
        <w:t>Модуль «Основы иудейской культуры»</w:t>
      </w:r>
    </w:p>
    <w:p>
      <w:pPr>
        <w:pStyle w:val="Normal"/>
        <w:spacing w:before="0" w:after="0"/>
        <w:ind w:firstLine="600"/>
        <w:jc w:val="both"/>
        <w:rPr/>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pStyle w:val="Normal"/>
        <w:numPr>
          <w:ilvl w:val="0"/>
          <w:numId w:val="11"/>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pStyle w:val="Normal"/>
        <w:spacing w:before="0" w:after="0"/>
        <w:ind w:left="120" w:hanging="0"/>
        <w:jc w:val="both"/>
        <w:rPr/>
      </w:pPr>
      <w:r>
        <w:rPr>
          <w:rFonts w:ascii="Times New Roman" w:hAnsi="Times New Roman"/>
          <w:b/>
          <w:i w:val="false"/>
          <w:color w:val="000000"/>
          <w:sz w:val="28"/>
        </w:rPr>
        <w:t>Модуль «Основы религиозных культур народов России»</w:t>
      </w:r>
    </w:p>
    <w:p>
      <w:pPr>
        <w:pStyle w:val="Normal"/>
        <w:spacing w:before="0" w:after="0"/>
        <w:ind w:firstLine="600"/>
        <w:jc w:val="both"/>
        <w:rPr/>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pStyle w:val="Normal"/>
        <w:numPr>
          <w:ilvl w:val="0"/>
          <w:numId w:val="12"/>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pStyle w:val="Normal"/>
        <w:spacing w:lineRule="exact" w:line="252" w:before="0" w:after="0"/>
        <w:ind w:left="120" w:hanging="0"/>
        <w:jc w:val="both"/>
        <w:rPr/>
      </w:pPr>
      <w:r>
        <w:rPr>
          <w:rFonts w:ascii="Times New Roman" w:hAnsi="Times New Roman"/>
          <w:b/>
          <w:i w:val="false"/>
          <w:color w:val="000000"/>
          <w:sz w:val="28"/>
        </w:rPr>
        <w:t>Модуль «Основы светской этики»</w:t>
      </w:r>
    </w:p>
    <w:p>
      <w:pPr>
        <w:pStyle w:val="Normal"/>
        <w:spacing w:lineRule="exact" w:line="252" w:before="0" w:after="0"/>
        <w:ind w:firstLine="600"/>
        <w:jc w:val="both"/>
        <w:rPr/>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распознавать российскую государственную символику, символику своего </w:t>
      </w:r>
      <w:r>
        <w:rPr>
          <w:rFonts w:ascii="Times New Roman" w:hAnsi="Times New Roman"/>
          <w:b w:val="false"/>
          <w:i w:val="false"/>
          <w:color w:val="000000"/>
          <w:spacing w:val="-4"/>
          <w:sz w:val="28"/>
        </w:rPr>
        <w:t>региона, объяснять её значение, выражать уважение российской государственности,</w:t>
      </w:r>
      <w:r>
        <w:rPr>
          <w:rFonts w:ascii="Times New Roman" w:hAnsi="Times New Roman"/>
          <w:b w:val="false"/>
          <w:i w:val="false"/>
          <w:color w:val="000000"/>
          <w:sz w:val="28"/>
        </w:rPr>
        <w:t xml:space="preserve"> законов в российском обществе, законных интересов и прав людей, сограждан;</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российской светской (гражданской) этики и внутренней установки личности поступать согласно своей совести;</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numPr>
          <w:ilvl w:val="0"/>
          <w:numId w:val="13"/>
        </w:numPr>
        <w:spacing w:before="0" w:after="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МОДУЛЬ "ОСНОВЫ ПРАВОСЛАВНОЙ КУЛЬТУРЫ"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580"/>
        <w:gridCol w:w="3680"/>
        <w:gridCol w:w="1"/>
        <w:gridCol w:w="1258"/>
        <w:gridCol w:w="1"/>
        <w:gridCol w:w="2268"/>
        <w:gridCol w:w="1"/>
        <w:gridCol w:w="2403"/>
        <w:gridCol w:w="2"/>
        <w:gridCol w:w="3399"/>
      </w:tblGrid>
      <w:tr>
        <w:trPr>
          <w:trHeight w:val="144" w:hRule="atLeast"/>
        </w:trPr>
        <w:tc>
          <w:tcPr>
            <w:tcW w:w="58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68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5934"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39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8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368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401"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Россия — наша Родина</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Культура и религия. Введение в православную духовную традицию</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Во что верят православные христиане</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Отношение к труду. Долг и ответственность</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Милосердие и сострадание</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Православие в России</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Православный храм и другие святыни</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Христианская семья и её ценности</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4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40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42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2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39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jc w:val="left"/>
              <w:rPr/>
            </w:pPr>
            <w:r>
              <w:rPr/>
            </w:r>
          </w:p>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509"/>
        <w:gridCol w:w="3040"/>
        <w:gridCol w:w="1"/>
        <w:gridCol w:w="1134"/>
        <w:gridCol w:w="1"/>
        <w:gridCol w:w="2125"/>
        <w:gridCol w:w="1"/>
        <w:gridCol w:w="2269"/>
        <w:gridCol w:w="3"/>
        <w:gridCol w:w="1"/>
        <w:gridCol w:w="1744"/>
        <w:gridCol w:w="3"/>
        <w:gridCol w:w="2762"/>
      </w:tblGrid>
      <w:tr>
        <w:trPr>
          <w:trHeight w:val="144" w:hRule="atLeast"/>
        </w:trPr>
        <w:tc>
          <w:tcPr>
            <w:tcW w:w="50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4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531"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6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0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304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Россия - наша Родина</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04.09.2025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Культура и религия</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11.09.2025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Как христианство пришло на Русь</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18.09.2025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Бог, мир, человек</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25.09.2025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Библия</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02.10.2025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Ошибка первых людей</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16.10.2025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Вдали от рая</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23.10.2025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ожидании Спасителя</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30.10.2025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Десять заповедей</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06.11.2025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Благовещение. Рождество Христово</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13.11.2025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Богоявление. Искушение в пустыне</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27.11.2025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Нагорная проповедь</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04.12.2025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Евангельские притчи</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11.12.2025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Крест</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18.12.2025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Пасха</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25.12.2025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учебные проекты</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15.01.2026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Храмы России</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22.01.2026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Икона</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29.01.2026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Церковнославянский язык</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05.02.2026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Православная молитва</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12.02.2026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Церковь</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19.02.2026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Причастие 1</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05.03.2026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Покаяние</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12.03.2026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Подвиг</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19.03.2026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Брак</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26.03.2026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Родители и дети</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09.04.2026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Монашество</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16.04.2026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Труд и творчество</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23.04.2026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Любовь - вершина добродетелей</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30.04.2026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Суд Божий и суд человеческий</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07.05.2026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Отечество земное и небесное</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14.05.2026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урок</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21.05.2026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Обобщающий урок</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28.05.2026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Обобщающий урок</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4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28.05.2026 </w:t>
            </w:r>
          </w:p>
        </w:tc>
        <w:tc>
          <w:tcPr>
            <w:tcW w:w="27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355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450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lineRule="exact" w:line="480" w:before="0" w:after="0"/>
        <w:ind w:left="120" w:hanging="0"/>
        <w:jc w:val="left"/>
        <w:rPr/>
      </w:pPr>
      <w:r>
        <w:rPr/>
      </w:r>
    </w:p>
    <w:sectPr>
      <w:type w:val="nextPage"/>
      <w:pgSz w:orient="landscape" w:w="16383" w:h="11906"/>
      <w:pgMar w:left="1800" w:right="180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40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79"/>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00000A"/>
      <w:kern w:val="0"/>
      <w:sz w:val="22"/>
      <w:szCs w:val="22"/>
      <w:lang w:val="en-US" w:eastAsia="en-US" w:bidi="ar-SA"/>
    </w:rPr>
  </w:style>
  <w:style w:type="paragraph" w:styleId="1">
    <w:name w:val="Heading 1"/>
    <w:basedOn w:val="Normal"/>
    <w:next w:val="Normal"/>
    <w:link w:val="Heading1Char"/>
    <w:uiPriority w:val="9"/>
    <w:qFormat/>
    <w:rsid w:val="00841cd9"/>
    <w:pPr>
      <w:keepNext/>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ListLabel1">
    <w:name w:val="ListLabel 1"/>
    <w:qFormat/>
    <w:rPr>
      <w:rFonts w:cs="Symbol"/>
    </w:rPr>
  </w:style>
  <w:style w:type="character" w:styleId="ListLabel2">
    <w:name w:val="ListLabel 2"/>
    <w:qFormat/>
    <w:rPr>
      <w:rFonts w:cs="Symbol"/>
    </w:rPr>
  </w:style>
  <w:style w:type="character" w:styleId="ListLabel3">
    <w:name w:val="ListLabel 3"/>
    <w:qFormat/>
    <w:rPr>
      <w:rFonts w:cs="Symbol"/>
    </w:rPr>
  </w:style>
  <w:style w:type="character" w:styleId="ListLabel4">
    <w:name w:val="ListLabel 4"/>
    <w:qFormat/>
    <w:rPr>
      <w:rFonts w:cs="Symbol"/>
    </w:rPr>
  </w:style>
  <w:style w:type="character" w:styleId="ListLabel5">
    <w:name w:val="ListLabel 5"/>
    <w:qFormat/>
    <w:rPr>
      <w:rFonts w:cs="Symbol"/>
    </w:rPr>
  </w:style>
  <w:style w:type="character" w:styleId="ListLabel6">
    <w:name w:val="ListLabel 6"/>
    <w:qFormat/>
    <w:rPr>
      <w:rFonts w:cs="Symbol"/>
    </w:rPr>
  </w:style>
  <w:style w:type="character" w:styleId="ListLabel7">
    <w:name w:val="ListLabel 7"/>
    <w:qFormat/>
    <w:rPr>
      <w:rFonts w:cs="Symbol"/>
    </w:rPr>
  </w:style>
  <w:style w:type="character" w:styleId="ListLabel8">
    <w:name w:val="ListLabel 8"/>
    <w:qFormat/>
    <w:rPr>
      <w:rFonts w:cs="Symbol"/>
    </w:rPr>
  </w:style>
  <w:style w:type="character" w:styleId="ListLabel9">
    <w:name w:val="ListLabel 9"/>
    <w:qFormat/>
    <w:rPr>
      <w:rFonts w:cs="Symbol"/>
    </w:rPr>
  </w:style>
  <w:style w:type="character" w:styleId="ListLabel10">
    <w:name w:val="ListLabel 10"/>
    <w:qFormat/>
    <w:rPr>
      <w:rFonts w:cs="Symbol"/>
    </w:rPr>
  </w:style>
  <w:style w:type="character" w:styleId="ListLabel11">
    <w:name w:val="ListLabel 11"/>
    <w:qFormat/>
    <w:rPr>
      <w:rFonts w:cs="Symbol"/>
    </w:rPr>
  </w:style>
  <w:style w:type="character" w:styleId="ListLabel12">
    <w:name w:val="ListLabel 12"/>
    <w:qFormat/>
    <w:rPr>
      <w:rFonts w:cs="Symbol"/>
    </w:rPr>
  </w:style>
  <w:style w:type="character" w:styleId="ListLabel13">
    <w:name w:val="ListLabel 13"/>
    <w:qFormat/>
    <w:rPr>
      <w:rFonts w:cs="Symbol"/>
    </w:rPr>
  </w:style>
  <w:style w:type="character" w:styleId="ListLabel14">
    <w:name w:val="ListLabel 14"/>
    <w:qFormat/>
    <w:rPr>
      <w:rFonts w:cs="Symbol"/>
    </w:rPr>
  </w:style>
  <w:style w:type="character" w:styleId="ListLabel15">
    <w:name w:val="ListLabel 15"/>
    <w:qFormat/>
    <w:rPr>
      <w:rFonts w:cs="Symbol"/>
    </w:rPr>
  </w:style>
  <w:style w:type="character" w:styleId="ListLabel16">
    <w:name w:val="ListLabel 16"/>
    <w:qFormat/>
    <w:rPr>
      <w:rFonts w:cs="Symbol"/>
    </w:rPr>
  </w:style>
  <w:style w:type="character" w:styleId="ListLabel17">
    <w:name w:val="ListLabel 17"/>
    <w:qFormat/>
    <w:rPr>
      <w:rFonts w:cs="Symbol"/>
    </w:rPr>
  </w:style>
  <w:style w:type="character" w:styleId="ListLabel18">
    <w:name w:val="ListLabel 18"/>
    <w:qFormat/>
    <w:rPr>
      <w:rFonts w:cs="Symbol"/>
    </w:rPr>
  </w:style>
  <w:style w:type="character" w:styleId="ListLabel19">
    <w:name w:val="ListLabel 19"/>
    <w:qFormat/>
    <w:rPr>
      <w:rFonts w:cs="Symbol"/>
    </w:rPr>
  </w:style>
  <w:style w:type="character" w:styleId="ListLabel20">
    <w:name w:val="ListLabel 20"/>
    <w:qFormat/>
    <w:rPr>
      <w:rFonts w:cs="Symbol"/>
    </w:rPr>
  </w:style>
  <w:style w:type="character" w:styleId="ListLabel21">
    <w:name w:val="ListLabel 21"/>
    <w:qFormat/>
    <w:rPr>
      <w:rFonts w:cs="Symbol"/>
    </w:rPr>
  </w:style>
  <w:style w:type="character" w:styleId="ListLabel22">
    <w:name w:val="ListLabel 22"/>
    <w:qFormat/>
    <w:rPr>
      <w:rFonts w:cs="Symbol"/>
    </w:rPr>
  </w:style>
  <w:style w:type="character" w:styleId="ListLabel23">
    <w:name w:val="ListLabel 23"/>
    <w:qFormat/>
    <w:rPr>
      <w:rFonts w:cs="Symbol"/>
    </w:rPr>
  </w:style>
  <w:style w:type="character" w:styleId="ListLabel24">
    <w:name w:val="ListLabel 24"/>
    <w:qFormat/>
    <w:rPr>
      <w:rFonts w:cs="Symbol"/>
    </w:rPr>
  </w:style>
  <w:style w:type="character" w:styleId="ListLabel25">
    <w:name w:val="ListLabel 25"/>
    <w:qFormat/>
    <w:rPr>
      <w:rFonts w:cs="Symbol"/>
    </w:rPr>
  </w:style>
  <w:style w:type="character" w:styleId="ListLabel26">
    <w:name w:val="ListLabel 26"/>
    <w:qFormat/>
    <w:rPr>
      <w:rFonts w:cs="Symbol"/>
    </w:rPr>
  </w:style>
  <w:style w:type="paragraph" w:styleId="Style12">
    <w:name w:val="Заголовок"/>
    <w:basedOn w:val="Normal"/>
    <w:next w:val="Style13"/>
    <w:qFormat/>
    <w:pPr>
      <w:keepNext/>
      <w:spacing w:before="240" w:after="120"/>
    </w:pPr>
    <w:rPr>
      <w:rFonts w:ascii="Liberation Sans" w:hAnsi="Liberation Sans" w:eastAsia="Microsoft YaHei" w:cs="Mangal"/>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Mangal"/>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Style17">
    <w:name w:val="Header"/>
    <w:basedOn w:val="Normal"/>
    <w:link w:val="HeaderChar"/>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LibreOffice/5.4.1.2$Windows_x86 LibreOffice_project/ea7cb86e6eeb2bf3a5af73a8f7777ac570321527</Application>
  <Pages>30</Pages>
  <Words>5286</Words>
  <Characters>39310</Characters>
  <CharactersWithSpaces>44403</CharactersWithSpaces>
  <Paragraphs>416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2025-10-09T15:47:08Z</cp:lastPrinted>
  <dcterms:modified xsi:type="dcterms:W3CDTF">2025-10-14T15:12:49Z</dcterms:modified>
  <cp:revision>3</cp:revision>
  <dc:subject/>
  <dc:title/>
</cp:coreProperties>
</file>